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DB83_length_775_mean_cov_4.45161290323</w:t>
      </w:r>
    </w:p>
    <w:p>
      <w:pPr/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