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DB83_length_764_mean_cov_10.4057591623</w:t>
      </w:r>
    </w:p>
    <w:p>
      <w:pPr/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