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DB83_length_708_mean_cov_8.55367231638</w:t>
      </w:r>
    </w:p>
    <w:p>
      <w:pPr/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