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DB83_length_616_mean_cov_10.7142857143</w:t>
      </w:r>
    </w:p>
    <w:p>
      <w:pPr/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