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DB83_length_579_mean_cov_10.4248704663</w:t>
      </w:r>
    </w:p>
    <w:p>
      <w:pPr/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