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DB83_length_536_mean_cov_5.03731343284</w:t>
      </w:r>
    </w:p>
    <w:p>
      <w:pPr/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