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DB83_length_474_mean_cov_8.71097046414</w:t>
      </w:r>
    </w:p>
    <w:p>
      <w:pPr/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