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DB82_length_512_mean_cov_14.017578125</w:t>
      </w:r>
    </w:p>
    <w:p>
      <w:pPr/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