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DB82_length_411_mean_cov_9.3503649635</w:t>
      </w:r>
    </w:p>
    <w:p>
      <w:pPr/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