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DB82_length_360_mean_cov_10.9416666667</w:t>
      </w:r>
    </w:p>
    <w:p>
      <w:pPr/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