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DB82_length_735_mean_cov_10.7591836735</w:t>
      </w:r>
    </w:p>
    <w:p>
      <w:pPr/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