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DB82_length_698_mean_cov_6.12607449857</w:t>
      </w:r>
    </w:p>
    <w:p>
      <w:pPr/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