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DB82_length_650_mean_cov_11.7723076923</w:t>
      </w:r>
    </w:p>
    <w:p>
      <w:pPr/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