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DB82_length_520_mean_cov_6.05769230769</w:t>
      </w:r>
    </w:p>
    <w:p>
      <w:pPr/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