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DB82_length_510_mean_cov_5.57843137255</w:t>
      </w:r>
    </w:p>
    <w:p>
      <w:pPr/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G</w:t>
      </w:r>
      <w:r>
        <w:t>G</w:t>
      </w:r>
      <w:r>
        <w:t>A</w:t>
      </w:r>
      <w:r>
        <w:t>C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000000"/>
        </w:rPr>
        <w:t>|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