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DB82_length_377_mean_cov_7.68169761273</w:t>
      </w:r>
    </w:p>
    <w:p>
      <w:pPr/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