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DB82_length_350_mean_cov_8.08571428571</w:t>
      </w:r>
    </w:p>
    <w:p>
      <w:pPr/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G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C</w:t>
      </w:r>
      <w:r>
        <w:t>T</w:t>
      </w:r>
      <w:r>
        <w:t>A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000000"/>
        </w:rPr>
        <w:t>|</w:t>
      </w:r>
      <w:r>
        <w:t>G</w:t>
      </w:r>
      <w:r>
        <w:t>T</w:t>
      </w:r>
      <w:r>
        <w:t>G</w:t>
      </w:r>
      <w:r>
        <w:t>T</w:t>
      </w:r>
      <w:r>
        <w:t>G</w:t>
      </w:r>
      <w:r>
        <w:t>G</w:t>
      </w:r>
      <w:r>
        <w:t>C</w:t>
      </w:r>
      <w:r>
        <w:t>G</w:t>
      </w:r>
      <w:r>
        <w:t>G</w:t>
      </w:r>
      <w:r>
        <w:t>C</w:t>
      </w:r>
      <w:r>
        <w:t>G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G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G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G</w:t>
      </w:r>
      <w:r>
        <w:t>C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