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DB82_length_243_mean_cov_3.7037037037</w:t>
      </w:r>
    </w:p>
    <w:p>
      <w:pPr/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