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DB81_length_701_mean_cov_7.7032810271</w:t>
      </w:r>
    </w:p>
    <w:p>
      <w:pPr/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