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DB81_length_656_mean_cov_13.0365853659</w:t>
      </w:r>
    </w:p>
    <w:p>
      <w:pPr/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