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DB81_length_633_mean_cov_12.5718799368</w:t>
      </w:r>
    </w:p>
    <w:p>
      <w:pPr/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