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DB81_length_613_mean_cov_9.99673735726</w:t>
      </w:r>
    </w:p>
    <w:p>
      <w:pPr/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