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DB81_length_507_mean_cov_12.1360946746</w:t>
      </w:r>
    </w:p>
    <w:p>
      <w:pPr/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