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DB81_length_482_mean_cov_6.14315352697</w:t>
      </w:r>
    </w:p>
    <w:p>
      <w:pPr/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