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DB81_length_401_mean_cov_6.89775561097</w:t>
      </w:r>
    </w:p>
    <w:p>
      <w:pPr/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