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DB80_length_483_mean_cov_12.4223602484</w:t>
      </w:r>
    </w:p>
    <w:p>
      <w:pPr/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