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DB80_length_772_mean_cov_9.90932642487</w:t>
      </w:r>
    </w:p>
    <w:p>
      <w:pPr/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