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DB80_length_652_mean_cov_11.273006135</w:t>
      </w:r>
    </w:p>
    <w:p>
      <w:pPr/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