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DB80_length_614_mean_cov_10.5016286645</w:t>
      </w:r>
    </w:p>
    <w:p>
      <w:pPr/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G</w:t>
      </w:r>
      <w:r>
        <w:t>A</w:t>
      </w:r>
      <w:r>
        <w:t>A</w:t>
      </w:r>
      <w:r>
        <w:t>T</w:t>
      </w:r>
      <w:r>
        <w:t>A</w:t>
      </w:r>
      <w:r>
        <w:t>C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G</w:t>
      </w:r>
      <w:r>
        <w:t>G</w:t>
      </w:r>
      <w:r>
        <w:t>T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000000"/>
        </w:rPr>
        <w:t>|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A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