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DB80_length_535_mean_cov_8.97196261682</w:t>
      </w:r>
    </w:p>
    <w:p>
      <w:pPr/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br/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