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DB80_length_462_mean_cov_9.34848484848</w:t>
      </w:r>
    </w:p>
    <w:p>
      <w:pPr/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