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DB80_length_444_mean_cov_11.8243243243</w:t>
      </w:r>
    </w:p>
    <w:p>
      <w:pPr/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