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DB79_length_570_mean_cov_22.1807017544</w:t>
      </w:r>
    </w:p>
    <w:p>
      <w:pPr/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