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DB79_length_593_mean_cov_5.73693086003</w:t>
      </w:r>
    </w:p>
    <w:p>
      <w:pPr/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