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DB79_length_457_mean_cov_6.31509846827</w:t>
      </w:r>
    </w:p>
    <w:p>
      <w:pPr/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