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DB79_length_388_mean_cov_8.7293814433</w:t>
      </w:r>
    </w:p>
    <w:p>
      <w:pPr/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