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DB79_length_820_mean_cov_3.84146341463</w:t>
      </w:r>
    </w:p>
    <w:p>
      <w:pPr/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