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DB79_length_751_mean_cov_10.585885486</w:t>
      </w:r>
    </w:p>
    <w:p>
      <w:pPr/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