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DB79_length_714_mean_cov_13.4397759104</w:t>
      </w:r>
    </w:p>
    <w:p>
      <w:pPr/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