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DB79_length_712_mean_cov_9.27387640449</w:t>
      </w:r>
    </w:p>
    <w:p>
      <w:pPr/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