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DB79_length_683_mean_cov_6.58857979502</w:t>
      </w:r>
    </w:p>
    <w:p>
      <w:pPr/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