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DB79_length_682_mean_cov_7.3431085044</w:t>
      </w:r>
    </w:p>
    <w:p>
      <w:pPr/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