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DB79_length_641_mean_cov_16.6146645866</w:t>
      </w:r>
    </w:p>
    <w:p>
      <w:pPr/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N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