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DB79_length_634_mean_cov_12.5394321767</w:t>
      </w:r>
    </w:p>
    <w:p>
      <w:pPr/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