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DB79_length_604_mean_cov_8.19536423841</w:t>
      </w:r>
    </w:p>
    <w:p>
      <w:pPr/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