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DB79_length_603_mean_cov_8.17412935323</w:t>
      </w:r>
    </w:p>
    <w:p>
      <w:pPr/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