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DB79_length_587_mean_cov_14.6030664395</w:t>
      </w:r>
    </w:p>
    <w:p>
      <w:pPr/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