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DB79_length_552_mean_cov_7.0652173913</w:t>
      </w:r>
    </w:p>
    <w:p>
      <w:pPr/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