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DB79_length_533_mean_cov_7.45590994371</w:t>
      </w:r>
    </w:p>
    <w:p>
      <w:pPr/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