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DB79_length_531_mean_cov_3.28060263653</w:t>
      </w:r>
    </w:p>
    <w:p>
      <w:pPr/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